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B18" w:rsidRPr="00837893" w:rsidRDefault="00A81B18" w:rsidP="00A81B18">
      <w:pPr>
        <w:jc w:val="right"/>
        <w:rPr>
          <w:sz w:val="28"/>
          <w:szCs w:val="28"/>
        </w:rPr>
      </w:pPr>
    </w:p>
    <w:p w:rsidR="00BF7104" w:rsidRPr="00AF494B" w:rsidRDefault="00A81B18" w:rsidP="00A81B18">
      <w:pPr>
        <w:jc w:val="right"/>
        <w:rPr>
          <w:sz w:val="28"/>
          <w:szCs w:val="28"/>
        </w:rPr>
      </w:pPr>
      <w:r w:rsidRPr="00AF494B">
        <w:rPr>
          <w:sz w:val="28"/>
          <w:szCs w:val="28"/>
        </w:rPr>
        <w:t>ПРОЕКТ</w:t>
      </w:r>
    </w:p>
    <w:p w:rsidR="00BF7104" w:rsidRPr="00AF494B" w:rsidRDefault="00BF7104" w:rsidP="00BF7104">
      <w:pPr>
        <w:rPr>
          <w:sz w:val="28"/>
          <w:szCs w:val="28"/>
        </w:rPr>
      </w:pPr>
    </w:p>
    <w:p w:rsidR="00BF7104" w:rsidRPr="00AF494B" w:rsidRDefault="00BF7104" w:rsidP="00BF7104"/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 xml:space="preserve"> СОВЕТ ДЕПУТАТОВ</w:t>
      </w:r>
    </w:p>
    <w:p w:rsidR="00BF7104" w:rsidRPr="00AF494B" w:rsidRDefault="001222C4" w:rsidP="00BF71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Лотошино</w:t>
      </w: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>Московской области</w:t>
      </w: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>Р Е Ш Е Н И Е</w:t>
      </w:r>
    </w:p>
    <w:p w:rsidR="00BF7104" w:rsidRPr="00AF494B" w:rsidRDefault="00BF7104" w:rsidP="00BF7104">
      <w:pPr>
        <w:tabs>
          <w:tab w:val="left" w:pos="3480"/>
        </w:tabs>
        <w:jc w:val="both"/>
        <w:rPr>
          <w:b/>
          <w:sz w:val="20"/>
          <w:szCs w:val="20"/>
        </w:rPr>
      </w:pPr>
      <w:r w:rsidRPr="00AF494B">
        <w:rPr>
          <w:b/>
          <w:sz w:val="28"/>
          <w:szCs w:val="28"/>
        </w:rPr>
        <w:t xml:space="preserve">                                       </w:t>
      </w:r>
      <w:r w:rsidRPr="00AF494B">
        <w:rPr>
          <w:b/>
          <w:sz w:val="28"/>
          <w:szCs w:val="28"/>
        </w:rPr>
        <w:tab/>
      </w: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 xml:space="preserve">от </w:t>
      </w:r>
      <w:r w:rsidR="009E3675">
        <w:rPr>
          <w:b/>
          <w:sz w:val="28"/>
          <w:szCs w:val="28"/>
        </w:rPr>
        <w:t>___________</w:t>
      </w:r>
      <w:r w:rsidRPr="00AF494B">
        <w:rPr>
          <w:b/>
          <w:sz w:val="28"/>
          <w:szCs w:val="28"/>
        </w:rPr>
        <w:t xml:space="preserve"> № </w:t>
      </w:r>
      <w:r w:rsidRPr="00AF494B">
        <w:rPr>
          <w:sz w:val="28"/>
          <w:szCs w:val="28"/>
          <w:u w:val="single"/>
        </w:rPr>
        <w:t xml:space="preserve">    </w:t>
      </w:r>
      <w:r w:rsidR="00BC07EB" w:rsidRPr="00AF494B">
        <w:rPr>
          <w:sz w:val="28"/>
          <w:szCs w:val="28"/>
          <w:u w:val="single"/>
        </w:rPr>
        <w:t>_____</w:t>
      </w:r>
      <w:r w:rsidRPr="00AF494B">
        <w:rPr>
          <w:sz w:val="28"/>
          <w:szCs w:val="28"/>
          <w:u w:val="single"/>
        </w:rPr>
        <w:t xml:space="preserve">    </w:t>
      </w:r>
    </w:p>
    <w:p w:rsidR="00BF7104" w:rsidRPr="00AF494B" w:rsidRDefault="00BF7104" w:rsidP="00BF7104">
      <w:pPr>
        <w:ind w:right="5101"/>
        <w:jc w:val="both"/>
        <w:outlineLvl w:val="0"/>
      </w:pPr>
    </w:p>
    <w:p w:rsidR="009E0BFD" w:rsidRPr="00AF494B" w:rsidRDefault="009E0BFD">
      <w:pPr>
        <w:jc w:val="center"/>
      </w:pPr>
    </w:p>
    <w:p w:rsidR="00267A9D" w:rsidRPr="001749F2" w:rsidRDefault="00B77952" w:rsidP="00267A9D">
      <w:pPr>
        <w:pStyle w:val="11"/>
        <w:keepNext/>
        <w:keepLines/>
        <w:shd w:val="clear" w:color="auto" w:fill="auto"/>
        <w:spacing w:line="240" w:lineRule="auto"/>
        <w:ind w:right="5260" w:firstLine="0"/>
        <w:jc w:val="both"/>
        <w:outlineLvl w:val="9"/>
        <w:rPr>
          <w:sz w:val="24"/>
          <w:szCs w:val="24"/>
        </w:rPr>
      </w:pPr>
      <w:r w:rsidRPr="001749F2">
        <w:rPr>
          <w:sz w:val="24"/>
          <w:szCs w:val="24"/>
        </w:rPr>
        <w:t>О</w:t>
      </w:r>
      <w:r w:rsidR="00267A9D" w:rsidRPr="001749F2">
        <w:rPr>
          <w:sz w:val="24"/>
          <w:szCs w:val="24"/>
        </w:rPr>
        <w:t xml:space="preserve"> Заключени</w:t>
      </w:r>
      <w:r w:rsidR="001749F2" w:rsidRPr="001749F2">
        <w:rPr>
          <w:sz w:val="24"/>
          <w:szCs w:val="24"/>
        </w:rPr>
        <w:t>и</w:t>
      </w:r>
      <w:r w:rsidR="00267A9D" w:rsidRPr="001749F2">
        <w:rPr>
          <w:sz w:val="24"/>
          <w:szCs w:val="24"/>
        </w:rPr>
        <w:t xml:space="preserve"> </w:t>
      </w:r>
      <w:r w:rsidRPr="001749F2">
        <w:rPr>
          <w:sz w:val="24"/>
          <w:szCs w:val="24"/>
        </w:rPr>
        <w:t xml:space="preserve"> </w:t>
      </w:r>
      <w:bookmarkStart w:id="0" w:name="bookmark1"/>
      <w:r w:rsidR="00267A9D" w:rsidRPr="001749F2">
        <w:rPr>
          <w:sz w:val="24"/>
          <w:szCs w:val="24"/>
        </w:rPr>
        <w:t xml:space="preserve">Контрольно-счетной палаты </w:t>
      </w:r>
      <w:r w:rsidR="001222C4" w:rsidRPr="001749F2">
        <w:rPr>
          <w:sz w:val="24"/>
          <w:szCs w:val="24"/>
        </w:rPr>
        <w:t>городского округа Лотошино</w:t>
      </w:r>
      <w:r w:rsidR="00267A9D" w:rsidRPr="001749F2">
        <w:rPr>
          <w:sz w:val="24"/>
          <w:szCs w:val="24"/>
        </w:rPr>
        <w:t xml:space="preserve">  Московской области на Отчет об  исполнении бюджета </w:t>
      </w:r>
      <w:r w:rsidR="00837505" w:rsidRPr="001749F2">
        <w:rPr>
          <w:sz w:val="24"/>
          <w:szCs w:val="24"/>
        </w:rPr>
        <w:t>городского поселения Лотошино</w:t>
      </w:r>
      <w:r w:rsidR="00267A9D" w:rsidRPr="001749F2">
        <w:rPr>
          <w:sz w:val="24"/>
          <w:szCs w:val="24"/>
        </w:rPr>
        <w:t xml:space="preserve"> Лотошинского муниципального </w:t>
      </w:r>
      <w:r w:rsidR="00CE40DA" w:rsidRPr="001749F2">
        <w:rPr>
          <w:sz w:val="24"/>
          <w:szCs w:val="24"/>
        </w:rPr>
        <w:t xml:space="preserve"> района за 201</w:t>
      </w:r>
      <w:r w:rsidR="001222C4" w:rsidRPr="001749F2">
        <w:rPr>
          <w:sz w:val="24"/>
          <w:szCs w:val="24"/>
        </w:rPr>
        <w:t>9</w:t>
      </w:r>
      <w:r w:rsidR="00927259" w:rsidRPr="001749F2">
        <w:rPr>
          <w:sz w:val="24"/>
          <w:szCs w:val="24"/>
        </w:rPr>
        <w:t xml:space="preserve"> </w:t>
      </w:r>
      <w:r w:rsidR="00267A9D" w:rsidRPr="001749F2">
        <w:rPr>
          <w:sz w:val="24"/>
          <w:szCs w:val="24"/>
        </w:rPr>
        <w:t>год</w:t>
      </w:r>
      <w:bookmarkEnd w:id="0"/>
    </w:p>
    <w:p w:rsidR="001D27FC" w:rsidRPr="00AF494B" w:rsidRDefault="001D27FC" w:rsidP="00267A9D">
      <w:pPr>
        <w:autoSpaceDE w:val="0"/>
        <w:autoSpaceDN w:val="0"/>
        <w:adjustRightInd w:val="0"/>
        <w:ind w:right="5656"/>
        <w:jc w:val="both"/>
      </w:pPr>
    </w:p>
    <w:p w:rsidR="009E0BFD" w:rsidRPr="00AF494B" w:rsidRDefault="009E0BFD">
      <w:pPr>
        <w:pStyle w:val="a4"/>
        <w:tabs>
          <w:tab w:val="clear" w:pos="4677"/>
          <w:tab w:val="clear" w:pos="9355"/>
        </w:tabs>
        <w:rPr>
          <w:lang w:val="ru-RU"/>
        </w:rPr>
      </w:pPr>
    </w:p>
    <w:p w:rsidR="002929AB" w:rsidRDefault="002929AB" w:rsidP="007A2F5B">
      <w:pPr>
        <w:ind w:firstLine="708"/>
        <w:jc w:val="both"/>
      </w:pPr>
    </w:p>
    <w:p w:rsidR="001222C4" w:rsidRDefault="001222C4" w:rsidP="007A2F5B">
      <w:pPr>
        <w:ind w:firstLine="708"/>
        <w:jc w:val="both"/>
      </w:pPr>
    </w:p>
    <w:p w:rsidR="001222C4" w:rsidRDefault="001222C4" w:rsidP="007A2F5B">
      <w:pPr>
        <w:ind w:firstLine="708"/>
        <w:jc w:val="both"/>
      </w:pPr>
    </w:p>
    <w:p w:rsidR="007A2F5B" w:rsidRPr="001749F2" w:rsidRDefault="001749F2" w:rsidP="007A2F5B">
      <w:pPr>
        <w:ind w:firstLine="708"/>
        <w:jc w:val="both"/>
        <w:rPr>
          <w:sz w:val="28"/>
          <w:szCs w:val="28"/>
        </w:rPr>
      </w:pPr>
      <w:r w:rsidRPr="001749F2">
        <w:rPr>
          <w:sz w:val="28"/>
          <w:szCs w:val="28"/>
        </w:rPr>
        <w:t xml:space="preserve">Руководствуясь статьей 264.4 Бюджетного кодекса РФ, заслушав и обсудив </w:t>
      </w:r>
      <w:r w:rsidR="00672329" w:rsidRPr="001749F2">
        <w:rPr>
          <w:sz w:val="28"/>
          <w:szCs w:val="28"/>
        </w:rPr>
        <w:t xml:space="preserve">Заключение Контрольно-счетной палаты </w:t>
      </w:r>
      <w:r w:rsidR="001222C4" w:rsidRPr="001749F2">
        <w:rPr>
          <w:sz w:val="28"/>
          <w:szCs w:val="28"/>
        </w:rPr>
        <w:t>городского округа Лотошино</w:t>
      </w:r>
      <w:r w:rsidR="00672329" w:rsidRPr="001749F2">
        <w:rPr>
          <w:sz w:val="28"/>
          <w:szCs w:val="28"/>
        </w:rPr>
        <w:t xml:space="preserve"> Московской области на Отчет об исполнении бюджета </w:t>
      </w:r>
      <w:r w:rsidR="00837505" w:rsidRPr="001749F2">
        <w:rPr>
          <w:sz w:val="28"/>
          <w:szCs w:val="28"/>
        </w:rPr>
        <w:t xml:space="preserve">городского поселения Лотошино </w:t>
      </w:r>
      <w:r w:rsidR="00672329" w:rsidRPr="001749F2">
        <w:rPr>
          <w:sz w:val="28"/>
          <w:szCs w:val="28"/>
        </w:rPr>
        <w:t>Лотошинско</w:t>
      </w:r>
      <w:r w:rsidR="00CE40DA" w:rsidRPr="001749F2">
        <w:rPr>
          <w:sz w:val="28"/>
          <w:szCs w:val="28"/>
        </w:rPr>
        <w:t>го муниципального района за 201</w:t>
      </w:r>
      <w:r w:rsidR="001222C4" w:rsidRPr="001749F2">
        <w:rPr>
          <w:sz w:val="28"/>
          <w:szCs w:val="28"/>
        </w:rPr>
        <w:t>9</w:t>
      </w:r>
      <w:r w:rsidR="00672329" w:rsidRPr="001749F2">
        <w:rPr>
          <w:sz w:val="28"/>
          <w:szCs w:val="28"/>
        </w:rPr>
        <w:t xml:space="preserve"> год</w:t>
      </w:r>
      <w:r w:rsidR="007A2F5B" w:rsidRPr="001749F2">
        <w:rPr>
          <w:sz w:val="28"/>
          <w:szCs w:val="28"/>
        </w:rPr>
        <w:t xml:space="preserve">, Совет депутатов </w:t>
      </w:r>
      <w:r w:rsidR="001222C4" w:rsidRPr="001749F2">
        <w:rPr>
          <w:sz w:val="28"/>
          <w:szCs w:val="28"/>
        </w:rPr>
        <w:t xml:space="preserve">городского округа </w:t>
      </w:r>
      <w:r w:rsidR="002929AB" w:rsidRPr="001749F2">
        <w:rPr>
          <w:sz w:val="28"/>
          <w:szCs w:val="28"/>
        </w:rPr>
        <w:t xml:space="preserve"> </w:t>
      </w:r>
      <w:r w:rsidR="007A2F5B" w:rsidRPr="001749F2">
        <w:rPr>
          <w:sz w:val="28"/>
          <w:szCs w:val="28"/>
        </w:rPr>
        <w:t>Лотошино</w:t>
      </w:r>
      <w:r w:rsidR="001222C4" w:rsidRPr="001749F2">
        <w:rPr>
          <w:sz w:val="28"/>
          <w:szCs w:val="28"/>
        </w:rPr>
        <w:t xml:space="preserve"> Московской области</w:t>
      </w:r>
      <w:r w:rsidR="007A2F5B" w:rsidRPr="001749F2">
        <w:rPr>
          <w:sz w:val="28"/>
          <w:szCs w:val="28"/>
        </w:rPr>
        <w:t xml:space="preserve">,  </w:t>
      </w:r>
    </w:p>
    <w:p w:rsidR="00282B43" w:rsidRPr="001749F2" w:rsidRDefault="004252F4" w:rsidP="004252F4">
      <w:pPr>
        <w:pStyle w:val="a4"/>
        <w:tabs>
          <w:tab w:val="clear" w:pos="4677"/>
          <w:tab w:val="clear" w:pos="9355"/>
        </w:tabs>
        <w:jc w:val="both"/>
        <w:rPr>
          <w:b/>
          <w:sz w:val="28"/>
          <w:szCs w:val="28"/>
          <w:u w:val="single"/>
          <w:lang w:val="ru-RU"/>
        </w:rPr>
      </w:pPr>
      <w:r w:rsidRPr="001749F2">
        <w:rPr>
          <w:b/>
          <w:sz w:val="28"/>
          <w:szCs w:val="28"/>
          <w:u w:val="single"/>
          <w:lang w:val="ru-RU"/>
        </w:rPr>
        <w:t xml:space="preserve">р </w:t>
      </w:r>
      <w:r w:rsidR="008A56E3" w:rsidRPr="001749F2">
        <w:rPr>
          <w:b/>
          <w:sz w:val="28"/>
          <w:szCs w:val="28"/>
          <w:u w:val="single"/>
          <w:lang w:val="ru-RU"/>
        </w:rPr>
        <w:t>е</w:t>
      </w:r>
      <w:r w:rsidRPr="001749F2">
        <w:rPr>
          <w:b/>
          <w:sz w:val="28"/>
          <w:szCs w:val="28"/>
          <w:u w:val="single"/>
          <w:lang w:val="ru-RU"/>
        </w:rPr>
        <w:t xml:space="preserve"> </w:t>
      </w:r>
      <w:r w:rsidR="008A56E3" w:rsidRPr="001749F2">
        <w:rPr>
          <w:b/>
          <w:sz w:val="28"/>
          <w:szCs w:val="28"/>
          <w:u w:val="single"/>
          <w:lang w:val="ru-RU"/>
        </w:rPr>
        <w:t>ш</w:t>
      </w:r>
      <w:r w:rsidRPr="001749F2">
        <w:rPr>
          <w:b/>
          <w:sz w:val="28"/>
          <w:szCs w:val="28"/>
          <w:u w:val="single"/>
          <w:lang w:val="ru-RU"/>
        </w:rPr>
        <w:t xml:space="preserve"> </w:t>
      </w:r>
      <w:r w:rsidR="008A56E3" w:rsidRPr="001749F2">
        <w:rPr>
          <w:b/>
          <w:sz w:val="28"/>
          <w:szCs w:val="28"/>
          <w:u w:val="single"/>
          <w:lang w:val="ru-RU"/>
        </w:rPr>
        <w:t>и</w:t>
      </w:r>
      <w:r w:rsidRPr="001749F2">
        <w:rPr>
          <w:b/>
          <w:sz w:val="28"/>
          <w:szCs w:val="28"/>
          <w:u w:val="single"/>
          <w:lang w:val="ru-RU"/>
        </w:rPr>
        <w:t xml:space="preserve"> </w:t>
      </w:r>
      <w:r w:rsidR="008A56E3" w:rsidRPr="001749F2">
        <w:rPr>
          <w:b/>
          <w:sz w:val="28"/>
          <w:szCs w:val="28"/>
          <w:u w:val="single"/>
          <w:lang w:val="ru-RU"/>
        </w:rPr>
        <w:t>л:</w:t>
      </w:r>
    </w:p>
    <w:p w:rsidR="00267A9D" w:rsidRPr="001749F2" w:rsidRDefault="001749F2" w:rsidP="001749F2">
      <w:pPr>
        <w:pStyle w:val="a8"/>
        <w:numPr>
          <w:ilvl w:val="0"/>
          <w:numId w:val="5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1749F2">
        <w:rPr>
          <w:sz w:val="28"/>
          <w:szCs w:val="28"/>
        </w:rPr>
        <w:t>Принять к сведению</w:t>
      </w:r>
      <w:r w:rsidR="00672329" w:rsidRPr="001749F2">
        <w:rPr>
          <w:sz w:val="28"/>
          <w:szCs w:val="28"/>
        </w:rPr>
        <w:t xml:space="preserve"> Заключение Контрольно-счетной палаты </w:t>
      </w:r>
      <w:r w:rsidR="001222C4" w:rsidRPr="001749F2">
        <w:rPr>
          <w:sz w:val="28"/>
          <w:szCs w:val="28"/>
        </w:rPr>
        <w:t>городского округа Лотошино</w:t>
      </w:r>
      <w:r w:rsidR="00672329" w:rsidRPr="001749F2">
        <w:rPr>
          <w:sz w:val="28"/>
          <w:szCs w:val="28"/>
        </w:rPr>
        <w:t xml:space="preserve"> Московской области на Отчет об исполнении бюджета </w:t>
      </w:r>
      <w:r w:rsidR="00837505" w:rsidRPr="001749F2">
        <w:rPr>
          <w:sz w:val="28"/>
          <w:szCs w:val="28"/>
        </w:rPr>
        <w:t>городского округа Лотошино</w:t>
      </w:r>
      <w:r w:rsidR="002929AB" w:rsidRPr="001749F2">
        <w:rPr>
          <w:sz w:val="28"/>
          <w:szCs w:val="28"/>
        </w:rPr>
        <w:t xml:space="preserve"> </w:t>
      </w:r>
      <w:r w:rsidR="00672329" w:rsidRPr="001749F2">
        <w:rPr>
          <w:sz w:val="28"/>
          <w:szCs w:val="28"/>
        </w:rPr>
        <w:t xml:space="preserve"> Лотошинско</w:t>
      </w:r>
      <w:r w:rsidR="00CE40DA" w:rsidRPr="001749F2">
        <w:rPr>
          <w:sz w:val="28"/>
          <w:szCs w:val="28"/>
        </w:rPr>
        <w:t>го муниципального района за 201</w:t>
      </w:r>
      <w:r w:rsidR="001222C4" w:rsidRPr="001749F2">
        <w:rPr>
          <w:sz w:val="28"/>
          <w:szCs w:val="28"/>
        </w:rPr>
        <w:t>9</w:t>
      </w:r>
      <w:r w:rsidR="00672329" w:rsidRPr="001749F2">
        <w:rPr>
          <w:sz w:val="28"/>
          <w:szCs w:val="28"/>
        </w:rPr>
        <w:t xml:space="preserve"> год</w:t>
      </w:r>
      <w:r w:rsidR="00267A9D" w:rsidRPr="001749F2">
        <w:rPr>
          <w:sz w:val="28"/>
          <w:szCs w:val="28"/>
        </w:rPr>
        <w:t>.</w:t>
      </w:r>
    </w:p>
    <w:p w:rsidR="00267A9D" w:rsidRPr="001749F2" w:rsidRDefault="001222C4" w:rsidP="001749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9F2">
        <w:rPr>
          <w:rFonts w:ascii="Times New Roman" w:hAnsi="Times New Roman" w:cs="Times New Roman"/>
          <w:sz w:val="28"/>
          <w:szCs w:val="28"/>
        </w:rPr>
        <w:t>2</w:t>
      </w:r>
      <w:r w:rsidR="00267A9D" w:rsidRPr="001749F2">
        <w:rPr>
          <w:rFonts w:ascii="Times New Roman" w:hAnsi="Times New Roman" w:cs="Times New Roman"/>
          <w:sz w:val="28"/>
          <w:szCs w:val="28"/>
        </w:rPr>
        <w:t>. Опубликовать настоящее решение в газет</w:t>
      </w:r>
      <w:r w:rsidR="00672329" w:rsidRPr="001749F2">
        <w:rPr>
          <w:rFonts w:ascii="Times New Roman" w:hAnsi="Times New Roman" w:cs="Times New Roman"/>
          <w:sz w:val="28"/>
          <w:szCs w:val="28"/>
        </w:rPr>
        <w:t>е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«Сельская новь» и разместить на </w:t>
      </w:r>
      <w:r w:rsidRPr="001749F2">
        <w:rPr>
          <w:rFonts w:ascii="Times New Roman" w:hAnsi="Times New Roman" w:cs="Times New Roman"/>
          <w:sz w:val="28"/>
          <w:szCs w:val="28"/>
        </w:rPr>
        <w:t>официальной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</w:t>
      </w:r>
      <w:r w:rsidRPr="001749F2">
        <w:rPr>
          <w:rFonts w:ascii="Times New Roman" w:hAnsi="Times New Roman" w:cs="Times New Roman"/>
          <w:sz w:val="28"/>
          <w:szCs w:val="28"/>
        </w:rPr>
        <w:t xml:space="preserve">странице </w:t>
      </w:r>
      <w:r w:rsidR="00267A9D" w:rsidRPr="001749F2">
        <w:rPr>
          <w:rFonts w:ascii="Times New Roman" w:hAnsi="Times New Roman" w:cs="Times New Roman"/>
          <w:sz w:val="28"/>
          <w:szCs w:val="28"/>
        </w:rPr>
        <w:t>контрольно-счетн</w:t>
      </w:r>
      <w:r w:rsidRPr="001749F2">
        <w:rPr>
          <w:rFonts w:ascii="Times New Roman" w:hAnsi="Times New Roman" w:cs="Times New Roman"/>
          <w:sz w:val="28"/>
          <w:szCs w:val="28"/>
        </w:rPr>
        <w:t>ой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палат</w:t>
      </w:r>
      <w:r w:rsidRPr="001749F2">
        <w:rPr>
          <w:rFonts w:ascii="Times New Roman" w:hAnsi="Times New Roman" w:cs="Times New Roman"/>
          <w:sz w:val="28"/>
          <w:szCs w:val="28"/>
        </w:rPr>
        <w:t>ы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</w:t>
      </w:r>
      <w:r w:rsidRPr="001749F2">
        <w:rPr>
          <w:rFonts w:ascii="Times New Roman" w:hAnsi="Times New Roman" w:cs="Times New Roman"/>
          <w:sz w:val="28"/>
          <w:szCs w:val="28"/>
        </w:rPr>
        <w:t>городского округа Лотошино.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A9D" w:rsidRPr="001749F2" w:rsidRDefault="00267A9D" w:rsidP="00267A9D">
      <w:pPr>
        <w:jc w:val="both"/>
        <w:rPr>
          <w:sz w:val="28"/>
          <w:szCs w:val="28"/>
        </w:rPr>
      </w:pPr>
    </w:p>
    <w:p w:rsidR="002929AB" w:rsidRPr="001749F2" w:rsidRDefault="002929AB" w:rsidP="00267A9D">
      <w:pPr>
        <w:jc w:val="both"/>
        <w:rPr>
          <w:sz w:val="28"/>
          <w:szCs w:val="28"/>
        </w:rPr>
      </w:pPr>
    </w:p>
    <w:p w:rsidR="00CE40DA" w:rsidRPr="001749F2" w:rsidRDefault="00CE40DA" w:rsidP="00267A9D">
      <w:pPr>
        <w:jc w:val="both"/>
        <w:rPr>
          <w:sz w:val="28"/>
          <w:szCs w:val="28"/>
        </w:rPr>
      </w:pPr>
    </w:p>
    <w:p w:rsidR="003518A2" w:rsidRPr="001749F2" w:rsidRDefault="003518A2" w:rsidP="003518A2">
      <w:pPr>
        <w:jc w:val="both"/>
        <w:rPr>
          <w:sz w:val="28"/>
          <w:szCs w:val="28"/>
        </w:rPr>
      </w:pPr>
      <w:r w:rsidRPr="001749F2">
        <w:rPr>
          <w:sz w:val="28"/>
          <w:szCs w:val="28"/>
        </w:rPr>
        <w:t xml:space="preserve">Глава </w:t>
      </w:r>
    </w:p>
    <w:p w:rsidR="003518A2" w:rsidRPr="001749F2" w:rsidRDefault="001222C4" w:rsidP="003518A2">
      <w:pPr>
        <w:jc w:val="both"/>
        <w:rPr>
          <w:sz w:val="28"/>
          <w:szCs w:val="28"/>
        </w:rPr>
      </w:pPr>
      <w:r w:rsidRPr="001749F2">
        <w:rPr>
          <w:sz w:val="28"/>
          <w:szCs w:val="28"/>
        </w:rPr>
        <w:t>Городского округа Лотошино</w:t>
      </w:r>
      <w:r w:rsidR="003518A2" w:rsidRPr="001749F2">
        <w:rPr>
          <w:sz w:val="28"/>
          <w:szCs w:val="28"/>
        </w:rPr>
        <w:t xml:space="preserve">   </w:t>
      </w:r>
      <w:r w:rsidR="003518A2" w:rsidRPr="001749F2">
        <w:rPr>
          <w:sz w:val="28"/>
          <w:szCs w:val="28"/>
        </w:rPr>
        <w:tab/>
      </w:r>
      <w:r w:rsidR="003518A2" w:rsidRPr="001749F2">
        <w:rPr>
          <w:sz w:val="28"/>
          <w:szCs w:val="28"/>
        </w:rPr>
        <w:tab/>
      </w:r>
      <w:r w:rsidR="003518A2" w:rsidRPr="001749F2">
        <w:rPr>
          <w:sz w:val="28"/>
          <w:szCs w:val="28"/>
        </w:rPr>
        <w:tab/>
        <w:t xml:space="preserve">                                  </w:t>
      </w:r>
      <w:r w:rsidRPr="001749F2">
        <w:rPr>
          <w:sz w:val="28"/>
          <w:szCs w:val="28"/>
        </w:rPr>
        <w:t>Е.Л.Долгасова</w:t>
      </w:r>
    </w:p>
    <w:p w:rsidR="003518A2" w:rsidRDefault="003518A2" w:rsidP="003518A2">
      <w:pPr>
        <w:tabs>
          <w:tab w:val="left" w:pos="360"/>
        </w:tabs>
        <w:ind w:left="540" w:hanging="540"/>
        <w:jc w:val="both"/>
      </w:pPr>
    </w:p>
    <w:p w:rsidR="00CE40DA" w:rsidRDefault="00CE40DA" w:rsidP="003518A2">
      <w:pPr>
        <w:tabs>
          <w:tab w:val="left" w:pos="360"/>
        </w:tabs>
        <w:ind w:left="540" w:hanging="540"/>
        <w:jc w:val="both"/>
      </w:pPr>
    </w:p>
    <w:p w:rsidR="00CE40DA" w:rsidRDefault="00CE40DA" w:rsidP="003518A2">
      <w:pPr>
        <w:tabs>
          <w:tab w:val="left" w:pos="360"/>
        </w:tabs>
        <w:ind w:left="540" w:hanging="540"/>
        <w:jc w:val="both"/>
      </w:pPr>
    </w:p>
    <w:p w:rsidR="00CE40DA" w:rsidRDefault="00CE40DA" w:rsidP="003518A2">
      <w:pPr>
        <w:tabs>
          <w:tab w:val="left" w:pos="360"/>
        </w:tabs>
        <w:ind w:left="540" w:hanging="540"/>
        <w:jc w:val="both"/>
      </w:pPr>
    </w:p>
    <w:p w:rsidR="00804A01" w:rsidRPr="00927259" w:rsidRDefault="009B02D6" w:rsidP="001222C4">
      <w:pPr>
        <w:pStyle w:val="a4"/>
        <w:tabs>
          <w:tab w:val="left" w:pos="1134"/>
        </w:tabs>
        <w:ind w:left="1134" w:hanging="1134"/>
        <w:jc w:val="both"/>
        <w:rPr>
          <w:lang w:val="ru-RU"/>
        </w:rPr>
      </w:pPr>
      <w:r w:rsidRPr="009B02D6">
        <w:rPr>
          <w:lang w:val="ru-RU"/>
        </w:rPr>
        <w:t xml:space="preserve">Разослать: депутатам – </w:t>
      </w:r>
      <w:r w:rsidR="001222C4">
        <w:rPr>
          <w:lang w:val="ru-RU"/>
        </w:rPr>
        <w:t>20</w:t>
      </w:r>
      <w:r w:rsidRPr="009B02D6">
        <w:rPr>
          <w:lang w:val="ru-RU"/>
        </w:rPr>
        <w:t xml:space="preserve"> экз., </w:t>
      </w:r>
      <w:r w:rsidR="00783B0B" w:rsidRPr="00783B0B">
        <w:rPr>
          <w:lang w:val="ru-RU"/>
        </w:rPr>
        <w:t>Контрольно-</w:t>
      </w:r>
      <w:r w:rsidR="00093A0F">
        <w:rPr>
          <w:lang w:val="ru-RU"/>
        </w:rPr>
        <w:t>счетной</w:t>
      </w:r>
      <w:r w:rsidR="00783B0B" w:rsidRPr="00783B0B">
        <w:rPr>
          <w:lang w:val="ru-RU"/>
        </w:rPr>
        <w:t xml:space="preserve"> </w:t>
      </w:r>
      <w:r w:rsidR="00093A0F">
        <w:rPr>
          <w:lang w:val="ru-RU"/>
        </w:rPr>
        <w:t>палате</w:t>
      </w:r>
      <w:r w:rsidR="00783B0B" w:rsidRPr="00783B0B">
        <w:rPr>
          <w:lang w:val="ru-RU"/>
        </w:rPr>
        <w:t xml:space="preserve"> </w:t>
      </w:r>
      <w:r w:rsidR="001222C4">
        <w:rPr>
          <w:lang w:val="ru-RU"/>
        </w:rPr>
        <w:t>городского округа Лотошино</w:t>
      </w:r>
      <w:r w:rsidRPr="00783B0B">
        <w:rPr>
          <w:lang w:val="ru-RU"/>
        </w:rPr>
        <w:t>,</w:t>
      </w:r>
      <w:r w:rsidRPr="009B02D6">
        <w:rPr>
          <w:lang w:val="ru-RU"/>
        </w:rPr>
        <w:t xml:space="preserve"> </w:t>
      </w:r>
      <w:r w:rsidR="001222C4" w:rsidRPr="009B02D6">
        <w:rPr>
          <w:lang w:val="ru-RU"/>
        </w:rPr>
        <w:t>прокурору Лотошинского района</w:t>
      </w:r>
      <w:r w:rsidR="001222C4">
        <w:rPr>
          <w:lang w:val="ru-RU"/>
        </w:rPr>
        <w:t>, ФЭУ администрации городского округа Лотошино,</w:t>
      </w:r>
      <w:r w:rsidR="001222C4" w:rsidRPr="009B02D6">
        <w:rPr>
          <w:lang w:val="ru-RU"/>
        </w:rPr>
        <w:t xml:space="preserve"> </w:t>
      </w:r>
      <w:r w:rsidRPr="009B02D6">
        <w:rPr>
          <w:lang w:val="ru-RU"/>
        </w:rPr>
        <w:t>газете «Сельская новь»,  в дело.</w:t>
      </w:r>
    </w:p>
    <w:sectPr w:rsidR="00804A01" w:rsidRPr="00927259" w:rsidSect="00837893">
      <w:pgSz w:w="11906" w:h="16838"/>
      <w:pgMar w:top="719" w:right="851" w:bottom="1134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9F0" w:rsidRDefault="00EE19F0">
      <w:r>
        <w:separator/>
      </w:r>
    </w:p>
  </w:endnote>
  <w:endnote w:type="continuationSeparator" w:id="1">
    <w:p w:rsidR="00EE19F0" w:rsidRDefault="00EE19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9F0" w:rsidRDefault="00EE19F0">
      <w:r>
        <w:separator/>
      </w:r>
    </w:p>
  </w:footnote>
  <w:footnote w:type="continuationSeparator" w:id="1">
    <w:p w:rsidR="00EE19F0" w:rsidRDefault="00EE19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33DF0"/>
    <w:multiLevelType w:val="hybridMultilevel"/>
    <w:tmpl w:val="9DC86C9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C24265"/>
    <w:multiLevelType w:val="hybridMultilevel"/>
    <w:tmpl w:val="C480DB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7EEF77BF"/>
    <w:multiLevelType w:val="hybridMultilevel"/>
    <w:tmpl w:val="44F4C2E8"/>
    <w:lvl w:ilvl="0" w:tplc="614CF9F2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1B38"/>
    <w:rsid w:val="00010F1C"/>
    <w:rsid w:val="00030790"/>
    <w:rsid w:val="0003276E"/>
    <w:rsid w:val="0003641B"/>
    <w:rsid w:val="000402EA"/>
    <w:rsid w:val="00043810"/>
    <w:rsid w:val="00047D60"/>
    <w:rsid w:val="00051884"/>
    <w:rsid w:val="000565BC"/>
    <w:rsid w:val="00057A22"/>
    <w:rsid w:val="00061446"/>
    <w:rsid w:val="00077CB3"/>
    <w:rsid w:val="000802A8"/>
    <w:rsid w:val="000809F2"/>
    <w:rsid w:val="0008311D"/>
    <w:rsid w:val="00085B13"/>
    <w:rsid w:val="00085ED3"/>
    <w:rsid w:val="00090813"/>
    <w:rsid w:val="00093800"/>
    <w:rsid w:val="00093A0F"/>
    <w:rsid w:val="000A0080"/>
    <w:rsid w:val="000B557D"/>
    <w:rsid w:val="000B7674"/>
    <w:rsid w:val="000C0AB4"/>
    <w:rsid w:val="000C0EB0"/>
    <w:rsid w:val="000C6A79"/>
    <w:rsid w:val="000C77B6"/>
    <w:rsid w:val="000F2D9F"/>
    <w:rsid w:val="000F40E2"/>
    <w:rsid w:val="001039EA"/>
    <w:rsid w:val="00121FC9"/>
    <w:rsid w:val="001222C4"/>
    <w:rsid w:val="00126316"/>
    <w:rsid w:val="001336C6"/>
    <w:rsid w:val="001444FB"/>
    <w:rsid w:val="00154BB6"/>
    <w:rsid w:val="00167462"/>
    <w:rsid w:val="00170B8D"/>
    <w:rsid w:val="00171795"/>
    <w:rsid w:val="00172490"/>
    <w:rsid w:val="0017276A"/>
    <w:rsid w:val="00174550"/>
    <w:rsid w:val="001749F2"/>
    <w:rsid w:val="00182B12"/>
    <w:rsid w:val="00196F6A"/>
    <w:rsid w:val="001B476C"/>
    <w:rsid w:val="001C0838"/>
    <w:rsid w:val="001D26F9"/>
    <w:rsid w:val="001D27FC"/>
    <w:rsid w:val="001E69C3"/>
    <w:rsid w:val="001F149F"/>
    <w:rsid w:val="00203AF8"/>
    <w:rsid w:val="00207F3D"/>
    <w:rsid w:val="00221F16"/>
    <w:rsid w:val="002300AC"/>
    <w:rsid w:val="00236815"/>
    <w:rsid w:val="00247E24"/>
    <w:rsid w:val="00267A9D"/>
    <w:rsid w:val="002727E5"/>
    <w:rsid w:val="00273786"/>
    <w:rsid w:val="00276A9C"/>
    <w:rsid w:val="00280FE0"/>
    <w:rsid w:val="00282B43"/>
    <w:rsid w:val="002842C7"/>
    <w:rsid w:val="00285BD6"/>
    <w:rsid w:val="00285BDA"/>
    <w:rsid w:val="002929AB"/>
    <w:rsid w:val="002A1226"/>
    <w:rsid w:val="002A2ABB"/>
    <w:rsid w:val="002B738A"/>
    <w:rsid w:val="002C2FB8"/>
    <w:rsid w:val="002C415B"/>
    <w:rsid w:val="002D4A13"/>
    <w:rsid w:val="002E38EB"/>
    <w:rsid w:val="0030139B"/>
    <w:rsid w:val="003045BD"/>
    <w:rsid w:val="00305CD2"/>
    <w:rsid w:val="00312737"/>
    <w:rsid w:val="00315634"/>
    <w:rsid w:val="003316B9"/>
    <w:rsid w:val="00336E9F"/>
    <w:rsid w:val="0034193F"/>
    <w:rsid w:val="003420A0"/>
    <w:rsid w:val="00345EA1"/>
    <w:rsid w:val="00347779"/>
    <w:rsid w:val="00350938"/>
    <w:rsid w:val="00350FE7"/>
    <w:rsid w:val="003518A2"/>
    <w:rsid w:val="0036298C"/>
    <w:rsid w:val="003815D9"/>
    <w:rsid w:val="00382FD8"/>
    <w:rsid w:val="00386247"/>
    <w:rsid w:val="00396724"/>
    <w:rsid w:val="00397128"/>
    <w:rsid w:val="003A0C2B"/>
    <w:rsid w:val="003A5FA3"/>
    <w:rsid w:val="003A790A"/>
    <w:rsid w:val="003B027A"/>
    <w:rsid w:val="003B0D04"/>
    <w:rsid w:val="003C4194"/>
    <w:rsid w:val="003D27BF"/>
    <w:rsid w:val="003E12D4"/>
    <w:rsid w:val="003F4755"/>
    <w:rsid w:val="003F580E"/>
    <w:rsid w:val="00402639"/>
    <w:rsid w:val="00412B39"/>
    <w:rsid w:val="004252F4"/>
    <w:rsid w:val="00425802"/>
    <w:rsid w:val="00436FD3"/>
    <w:rsid w:val="00446E43"/>
    <w:rsid w:val="00447665"/>
    <w:rsid w:val="00452542"/>
    <w:rsid w:val="00454E09"/>
    <w:rsid w:val="0046141B"/>
    <w:rsid w:val="00462E25"/>
    <w:rsid w:val="004643D6"/>
    <w:rsid w:val="0048645A"/>
    <w:rsid w:val="00491C6F"/>
    <w:rsid w:val="00491EEF"/>
    <w:rsid w:val="004A08F5"/>
    <w:rsid w:val="004A0E9D"/>
    <w:rsid w:val="004A5623"/>
    <w:rsid w:val="004B4B95"/>
    <w:rsid w:val="004B5D2C"/>
    <w:rsid w:val="004B6DA1"/>
    <w:rsid w:val="004E1872"/>
    <w:rsid w:val="004E3E69"/>
    <w:rsid w:val="004E5D03"/>
    <w:rsid w:val="004E67AF"/>
    <w:rsid w:val="004E7F95"/>
    <w:rsid w:val="00503642"/>
    <w:rsid w:val="00513A84"/>
    <w:rsid w:val="00522F21"/>
    <w:rsid w:val="005260B5"/>
    <w:rsid w:val="00542270"/>
    <w:rsid w:val="00545642"/>
    <w:rsid w:val="00582131"/>
    <w:rsid w:val="00591B59"/>
    <w:rsid w:val="005B66E3"/>
    <w:rsid w:val="005C4112"/>
    <w:rsid w:val="005C446F"/>
    <w:rsid w:val="005D78B8"/>
    <w:rsid w:val="005E0F14"/>
    <w:rsid w:val="005F1111"/>
    <w:rsid w:val="005F3CCA"/>
    <w:rsid w:val="005F79FA"/>
    <w:rsid w:val="00610365"/>
    <w:rsid w:val="0061166C"/>
    <w:rsid w:val="00617FE6"/>
    <w:rsid w:val="006203D7"/>
    <w:rsid w:val="006208EA"/>
    <w:rsid w:val="0062425D"/>
    <w:rsid w:val="00630C78"/>
    <w:rsid w:val="0064790A"/>
    <w:rsid w:val="00651186"/>
    <w:rsid w:val="00663BD1"/>
    <w:rsid w:val="00672329"/>
    <w:rsid w:val="00693CD6"/>
    <w:rsid w:val="006A531A"/>
    <w:rsid w:val="006A7EC6"/>
    <w:rsid w:val="006C0213"/>
    <w:rsid w:val="006C5F21"/>
    <w:rsid w:val="006D2B80"/>
    <w:rsid w:val="006D3A3B"/>
    <w:rsid w:val="006E3CD6"/>
    <w:rsid w:val="006F369D"/>
    <w:rsid w:val="00700E12"/>
    <w:rsid w:val="00703719"/>
    <w:rsid w:val="007048FE"/>
    <w:rsid w:val="00716D6D"/>
    <w:rsid w:val="00725FA8"/>
    <w:rsid w:val="00733542"/>
    <w:rsid w:val="00737A4F"/>
    <w:rsid w:val="00737DD4"/>
    <w:rsid w:val="00744A04"/>
    <w:rsid w:val="007455BC"/>
    <w:rsid w:val="00747D41"/>
    <w:rsid w:val="00772BA8"/>
    <w:rsid w:val="00776468"/>
    <w:rsid w:val="007809EB"/>
    <w:rsid w:val="00783B0B"/>
    <w:rsid w:val="00783E5D"/>
    <w:rsid w:val="007976B4"/>
    <w:rsid w:val="007A05E0"/>
    <w:rsid w:val="007A0EF5"/>
    <w:rsid w:val="007A2F5B"/>
    <w:rsid w:val="007C2FE0"/>
    <w:rsid w:val="007C32DD"/>
    <w:rsid w:val="007D2B8D"/>
    <w:rsid w:val="007D4D55"/>
    <w:rsid w:val="007F5D88"/>
    <w:rsid w:val="007F6162"/>
    <w:rsid w:val="00804A01"/>
    <w:rsid w:val="00807C61"/>
    <w:rsid w:val="008128F4"/>
    <w:rsid w:val="00813782"/>
    <w:rsid w:val="00820CC6"/>
    <w:rsid w:val="008249DC"/>
    <w:rsid w:val="008266D2"/>
    <w:rsid w:val="00832630"/>
    <w:rsid w:val="00837505"/>
    <w:rsid w:val="00837893"/>
    <w:rsid w:val="00846D3B"/>
    <w:rsid w:val="00854FD1"/>
    <w:rsid w:val="0086059D"/>
    <w:rsid w:val="0086329F"/>
    <w:rsid w:val="0086573C"/>
    <w:rsid w:val="00870C5F"/>
    <w:rsid w:val="00871099"/>
    <w:rsid w:val="008745DB"/>
    <w:rsid w:val="008830F0"/>
    <w:rsid w:val="0088459D"/>
    <w:rsid w:val="00887C46"/>
    <w:rsid w:val="00891E22"/>
    <w:rsid w:val="008A330E"/>
    <w:rsid w:val="008A56E3"/>
    <w:rsid w:val="008B0253"/>
    <w:rsid w:val="008B0F40"/>
    <w:rsid w:val="008B17B1"/>
    <w:rsid w:val="008B1AAA"/>
    <w:rsid w:val="008B3EA6"/>
    <w:rsid w:val="008C1693"/>
    <w:rsid w:val="008D0C59"/>
    <w:rsid w:val="008D109B"/>
    <w:rsid w:val="008D60A2"/>
    <w:rsid w:val="008E0065"/>
    <w:rsid w:val="008E621F"/>
    <w:rsid w:val="008E7061"/>
    <w:rsid w:val="00921B38"/>
    <w:rsid w:val="0092571A"/>
    <w:rsid w:val="00927259"/>
    <w:rsid w:val="0092787C"/>
    <w:rsid w:val="00936684"/>
    <w:rsid w:val="00937A0E"/>
    <w:rsid w:val="00940598"/>
    <w:rsid w:val="00951858"/>
    <w:rsid w:val="00953D02"/>
    <w:rsid w:val="00964420"/>
    <w:rsid w:val="00970A82"/>
    <w:rsid w:val="00972BE0"/>
    <w:rsid w:val="0098237B"/>
    <w:rsid w:val="0099054B"/>
    <w:rsid w:val="00991B00"/>
    <w:rsid w:val="00993C24"/>
    <w:rsid w:val="00995AA5"/>
    <w:rsid w:val="00996EF8"/>
    <w:rsid w:val="009979BB"/>
    <w:rsid w:val="009B02D6"/>
    <w:rsid w:val="009B1469"/>
    <w:rsid w:val="009B2F13"/>
    <w:rsid w:val="009B65E7"/>
    <w:rsid w:val="009D1279"/>
    <w:rsid w:val="009D5EA9"/>
    <w:rsid w:val="009E0BFD"/>
    <w:rsid w:val="009E1381"/>
    <w:rsid w:val="009E3675"/>
    <w:rsid w:val="009E3AF1"/>
    <w:rsid w:val="009E5E42"/>
    <w:rsid w:val="009E6D73"/>
    <w:rsid w:val="009F44C2"/>
    <w:rsid w:val="00A0166C"/>
    <w:rsid w:val="00A01F7A"/>
    <w:rsid w:val="00A023A1"/>
    <w:rsid w:val="00A1535E"/>
    <w:rsid w:val="00A172E9"/>
    <w:rsid w:val="00A17D62"/>
    <w:rsid w:val="00A433BB"/>
    <w:rsid w:val="00A44B35"/>
    <w:rsid w:val="00A50CB3"/>
    <w:rsid w:val="00A56496"/>
    <w:rsid w:val="00A67BC0"/>
    <w:rsid w:val="00A80DB5"/>
    <w:rsid w:val="00A81B18"/>
    <w:rsid w:val="00A90089"/>
    <w:rsid w:val="00A94EF0"/>
    <w:rsid w:val="00AA54C7"/>
    <w:rsid w:val="00AA6064"/>
    <w:rsid w:val="00AA6356"/>
    <w:rsid w:val="00AB061A"/>
    <w:rsid w:val="00AB73BA"/>
    <w:rsid w:val="00AC6455"/>
    <w:rsid w:val="00AD711A"/>
    <w:rsid w:val="00AD7AE9"/>
    <w:rsid w:val="00AE01F7"/>
    <w:rsid w:val="00AE2F45"/>
    <w:rsid w:val="00AE7CB0"/>
    <w:rsid w:val="00AF0DED"/>
    <w:rsid w:val="00AF494B"/>
    <w:rsid w:val="00B00817"/>
    <w:rsid w:val="00B00926"/>
    <w:rsid w:val="00B11A16"/>
    <w:rsid w:val="00B271E9"/>
    <w:rsid w:val="00B33578"/>
    <w:rsid w:val="00B36343"/>
    <w:rsid w:val="00B40C76"/>
    <w:rsid w:val="00B40CCC"/>
    <w:rsid w:val="00B415C7"/>
    <w:rsid w:val="00B416DF"/>
    <w:rsid w:val="00B527D0"/>
    <w:rsid w:val="00B5490C"/>
    <w:rsid w:val="00B64460"/>
    <w:rsid w:val="00B67442"/>
    <w:rsid w:val="00B77952"/>
    <w:rsid w:val="00B80F62"/>
    <w:rsid w:val="00B810AD"/>
    <w:rsid w:val="00B82844"/>
    <w:rsid w:val="00B83932"/>
    <w:rsid w:val="00B92AB9"/>
    <w:rsid w:val="00BA198B"/>
    <w:rsid w:val="00BA44DF"/>
    <w:rsid w:val="00BA51D5"/>
    <w:rsid w:val="00BB1AB7"/>
    <w:rsid w:val="00BB291E"/>
    <w:rsid w:val="00BB4DF0"/>
    <w:rsid w:val="00BB656C"/>
    <w:rsid w:val="00BC07EB"/>
    <w:rsid w:val="00BD2D7B"/>
    <w:rsid w:val="00BE351D"/>
    <w:rsid w:val="00BE7139"/>
    <w:rsid w:val="00BF107E"/>
    <w:rsid w:val="00BF4270"/>
    <w:rsid w:val="00BF65F7"/>
    <w:rsid w:val="00BF7104"/>
    <w:rsid w:val="00C0078B"/>
    <w:rsid w:val="00C00FD9"/>
    <w:rsid w:val="00C03EA7"/>
    <w:rsid w:val="00C04903"/>
    <w:rsid w:val="00C07AFB"/>
    <w:rsid w:val="00C104DE"/>
    <w:rsid w:val="00C13739"/>
    <w:rsid w:val="00C14308"/>
    <w:rsid w:val="00C220D1"/>
    <w:rsid w:val="00C27D0F"/>
    <w:rsid w:val="00C34B72"/>
    <w:rsid w:val="00C55284"/>
    <w:rsid w:val="00C72E53"/>
    <w:rsid w:val="00C93E83"/>
    <w:rsid w:val="00C956D7"/>
    <w:rsid w:val="00CA5822"/>
    <w:rsid w:val="00CB2A6C"/>
    <w:rsid w:val="00CB7E28"/>
    <w:rsid w:val="00CC299E"/>
    <w:rsid w:val="00CC4684"/>
    <w:rsid w:val="00CE383A"/>
    <w:rsid w:val="00CE40DA"/>
    <w:rsid w:val="00CE5531"/>
    <w:rsid w:val="00CE5920"/>
    <w:rsid w:val="00D0198E"/>
    <w:rsid w:val="00D059D5"/>
    <w:rsid w:val="00D05FCC"/>
    <w:rsid w:val="00D3723B"/>
    <w:rsid w:val="00D43CEF"/>
    <w:rsid w:val="00D503F0"/>
    <w:rsid w:val="00D55DB4"/>
    <w:rsid w:val="00D64BC9"/>
    <w:rsid w:val="00D65DB0"/>
    <w:rsid w:val="00D73943"/>
    <w:rsid w:val="00D81282"/>
    <w:rsid w:val="00D9466B"/>
    <w:rsid w:val="00DA14E3"/>
    <w:rsid w:val="00DA466C"/>
    <w:rsid w:val="00DA4A3A"/>
    <w:rsid w:val="00DB5AD1"/>
    <w:rsid w:val="00DC2B17"/>
    <w:rsid w:val="00DD12FC"/>
    <w:rsid w:val="00DF2C8C"/>
    <w:rsid w:val="00DF60E5"/>
    <w:rsid w:val="00E04AF7"/>
    <w:rsid w:val="00E057BB"/>
    <w:rsid w:val="00E1129E"/>
    <w:rsid w:val="00E1411A"/>
    <w:rsid w:val="00E2604A"/>
    <w:rsid w:val="00E27188"/>
    <w:rsid w:val="00E34910"/>
    <w:rsid w:val="00E34E1B"/>
    <w:rsid w:val="00E35517"/>
    <w:rsid w:val="00E355EC"/>
    <w:rsid w:val="00E37581"/>
    <w:rsid w:val="00E37EA9"/>
    <w:rsid w:val="00E42140"/>
    <w:rsid w:val="00E443B9"/>
    <w:rsid w:val="00E44C1D"/>
    <w:rsid w:val="00E44DD9"/>
    <w:rsid w:val="00E518F5"/>
    <w:rsid w:val="00E5255A"/>
    <w:rsid w:val="00E722C7"/>
    <w:rsid w:val="00E7238B"/>
    <w:rsid w:val="00E7255A"/>
    <w:rsid w:val="00E73D51"/>
    <w:rsid w:val="00E742BA"/>
    <w:rsid w:val="00E77D9E"/>
    <w:rsid w:val="00E8097E"/>
    <w:rsid w:val="00E926E5"/>
    <w:rsid w:val="00E94009"/>
    <w:rsid w:val="00E96525"/>
    <w:rsid w:val="00EA2E2F"/>
    <w:rsid w:val="00EB155D"/>
    <w:rsid w:val="00EE14BE"/>
    <w:rsid w:val="00EE19F0"/>
    <w:rsid w:val="00EE5E87"/>
    <w:rsid w:val="00EE6F4E"/>
    <w:rsid w:val="00EF4A61"/>
    <w:rsid w:val="00F0171E"/>
    <w:rsid w:val="00F0458B"/>
    <w:rsid w:val="00F04EA5"/>
    <w:rsid w:val="00F071C7"/>
    <w:rsid w:val="00F11A89"/>
    <w:rsid w:val="00F20272"/>
    <w:rsid w:val="00F276DF"/>
    <w:rsid w:val="00F34646"/>
    <w:rsid w:val="00F34A76"/>
    <w:rsid w:val="00F35F99"/>
    <w:rsid w:val="00F55591"/>
    <w:rsid w:val="00F56E42"/>
    <w:rsid w:val="00F7018A"/>
    <w:rsid w:val="00F77A9A"/>
    <w:rsid w:val="00F80A87"/>
    <w:rsid w:val="00F830D8"/>
    <w:rsid w:val="00F86816"/>
    <w:rsid w:val="00F8717D"/>
    <w:rsid w:val="00F9015A"/>
    <w:rsid w:val="00F91C5D"/>
    <w:rsid w:val="00FA06F9"/>
    <w:rsid w:val="00FB1CF6"/>
    <w:rsid w:val="00FB430D"/>
    <w:rsid w:val="00FB5285"/>
    <w:rsid w:val="00FB5B5C"/>
    <w:rsid w:val="00FB654B"/>
    <w:rsid w:val="00FC0AEA"/>
    <w:rsid w:val="00FC2D42"/>
    <w:rsid w:val="00FC4183"/>
    <w:rsid w:val="00FC42C1"/>
    <w:rsid w:val="00FD2325"/>
    <w:rsid w:val="00FD43B3"/>
    <w:rsid w:val="00FD6E47"/>
    <w:rsid w:val="00FF1CC8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490"/>
    <w:rPr>
      <w:sz w:val="24"/>
      <w:szCs w:val="24"/>
    </w:rPr>
  </w:style>
  <w:style w:type="paragraph" w:styleId="1">
    <w:name w:val="heading 1"/>
    <w:basedOn w:val="a"/>
    <w:next w:val="a"/>
    <w:qFormat/>
    <w:rsid w:val="00172490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172490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172490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7249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172490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172490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7249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72490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172490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17249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footer"/>
    <w:basedOn w:val="a"/>
    <w:rsid w:val="00172490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172490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1724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rsid w:val="00172490"/>
    <w:pPr>
      <w:spacing w:after="120"/>
    </w:pPr>
    <w:rPr>
      <w:lang w:val="en-US" w:eastAsia="en-US"/>
    </w:rPr>
  </w:style>
  <w:style w:type="paragraph" w:customStyle="1" w:styleId="ConsNormal">
    <w:name w:val="ConsNormal"/>
    <w:rsid w:val="0017249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rsid w:val="00172490"/>
    <w:pPr>
      <w:spacing w:after="120" w:line="480" w:lineRule="auto"/>
    </w:pPr>
    <w:rPr>
      <w:lang w:val="en-US" w:eastAsia="en-US"/>
    </w:rPr>
  </w:style>
  <w:style w:type="paragraph" w:styleId="a6">
    <w:name w:val="Balloon Text"/>
    <w:basedOn w:val="a"/>
    <w:link w:val="a7"/>
    <w:rsid w:val="0017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70B8D"/>
    <w:rPr>
      <w:rFonts w:ascii="Tahoma" w:hAnsi="Tahoma" w:cs="Tahoma"/>
      <w:sz w:val="16"/>
      <w:szCs w:val="16"/>
    </w:rPr>
  </w:style>
  <w:style w:type="character" w:customStyle="1" w:styleId="10">
    <w:name w:val="Заголовок №1_"/>
    <w:link w:val="11"/>
    <w:uiPriority w:val="99"/>
    <w:locked/>
    <w:rsid w:val="00267A9D"/>
    <w:rPr>
      <w:b/>
      <w:sz w:val="27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267A9D"/>
    <w:pPr>
      <w:shd w:val="clear" w:color="auto" w:fill="FFFFFF"/>
      <w:spacing w:line="485" w:lineRule="exact"/>
      <w:ind w:hanging="680"/>
      <w:jc w:val="center"/>
      <w:outlineLvl w:val="0"/>
    </w:pPr>
    <w:rPr>
      <w:b/>
      <w:sz w:val="27"/>
      <w:szCs w:val="20"/>
    </w:rPr>
  </w:style>
  <w:style w:type="paragraph" w:styleId="a8">
    <w:name w:val="List Paragraph"/>
    <w:basedOn w:val="a"/>
    <w:uiPriority w:val="34"/>
    <w:qFormat/>
    <w:rsid w:val="009272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Фролова С.Ю.</cp:lastModifiedBy>
  <cp:revision>2</cp:revision>
  <cp:lastPrinted>2017-05-02T06:53:00Z</cp:lastPrinted>
  <dcterms:created xsi:type="dcterms:W3CDTF">2020-04-28T10:09:00Z</dcterms:created>
  <dcterms:modified xsi:type="dcterms:W3CDTF">2020-04-28T10:09:00Z</dcterms:modified>
</cp:coreProperties>
</file>